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ENUM-Etats_Dossier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246213-B064-42A2-A1DA-309415B2542E}"/>
</file>

<file path=customXml/itemProps3.xml><?xml version="1.0" encoding="utf-8"?>
<ds:datastoreItem xmlns:ds="http://schemas.openxmlformats.org/officeDocument/2006/customXml" ds:itemID="{385BDF55-D2E0-4BF8-863B-922249D8DB4F}"/>
</file>

<file path=customXml/itemProps4.xml><?xml version="1.0" encoding="utf-8"?>
<ds:datastoreItem xmlns:ds="http://schemas.openxmlformats.org/officeDocument/2006/customXml" ds:itemID="{3F57E310-F242-492B-9BC0-15A7F2DDFA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